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EBAB2" w14:textId="77777777" w:rsidR="009B5E79" w:rsidRPr="00F424E4" w:rsidRDefault="009B5E79" w:rsidP="7DA92BFF">
      <w:pPr>
        <w:rPr>
          <w:rFonts w:ascii="Arial" w:eastAsia="Arial" w:hAnsi="Arial" w:cs="Arial"/>
          <w:sz w:val="24"/>
          <w:szCs w:val="24"/>
        </w:rPr>
      </w:pPr>
      <w:r w:rsidRPr="00F424E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91C9BA" wp14:editId="68F4DFAD">
                <wp:simplePos x="0" y="0"/>
                <wp:positionH relativeFrom="column">
                  <wp:posOffset>819150</wp:posOffset>
                </wp:positionH>
                <wp:positionV relativeFrom="paragraph">
                  <wp:posOffset>0</wp:posOffset>
                </wp:positionV>
                <wp:extent cx="4428000" cy="540000"/>
                <wp:effectExtent l="0" t="0" r="0" b="0"/>
                <wp:wrapNone/>
                <wp:docPr id="163115207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8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55696" w14:textId="2038D6B1" w:rsidR="009B5E79" w:rsidRPr="00F424E4" w:rsidRDefault="009B5E79" w:rsidP="009B5E7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F424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FICHE DE RECUEIL DE CONSENTEMENT                                                  A L’UTILISATION DE MON ESPACE SANTE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1C9B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64.5pt;margin-top:0;width:348.65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" fillcolor="#d8d8d8 [2732]" stroked="f" strokeweight=".5pt">
                <v:textbox>
                  <w:txbxContent>
                    <w:p w14:paraId="18855696" w14:textId="2038D6B1" w:rsidR="009B5E79" w:rsidRPr="00F424E4" w:rsidRDefault="009B5E79" w:rsidP="009B5E7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F424E4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FICHE DE RECUEIL DE CONSENTEMENT                                                  A L’UTILISATION DE MON ESPACE SANTE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ascii="Arial" w:eastAsia="Arial" w:hAnsi="Arial" w:cs="Arial"/>
            <w:sz w:val="24"/>
            <w:szCs w:val="24"/>
          </w:rPr>
          <w:id w:val="-2094156864"/>
          <w:showingPlcHdr/>
          <w:picture/>
        </w:sdtPr>
        <w:sdtContent>
          <w:r w:rsidRPr="00F424E4">
            <w:rPr>
              <w:rFonts w:ascii="Arial" w:hAnsi="Arial" w:cs="Arial"/>
              <w:noProof/>
            </w:rPr>
            <w:drawing>
              <wp:inline distT="0" distB="0" distL="0" distR="0" wp14:anchorId="1535DA79" wp14:editId="0D3CCC6A">
                <wp:extent cx="540000" cy="540000"/>
                <wp:effectExtent l="0" t="0" r="0" b="0"/>
                <wp:docPr id="1" name="Image 1" descr="Une image contenant blanc, conception&#10;&#10;Le contenu généré par l’IA peut êtr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Une image contenant blanc, conception&#10;&#10;Le contenu généré par l’IA peut êtr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D6CFF7B" w14:textId="77777777" w:rsidR="009B5E79" w:rsidRPr="00F424E4" w:rsidRDefault="009B5E79" w:rsidP="7DA92BFF">
      <w:pPr>
        <w:rPr>
          <w:rFonts w:ascii="Arial" w:eastAsia="Arial" w:hAnsi="Arial" w:cs="Arial"/>
          <w:sz w:val="24"/>
          <w:szCs w:val="24"/>
        </w:rPr>
      </w:pPr>
      <w:r w:rsidRPr="00F424E4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AE37F93" wp14:editId="24A1D976">
                <wp:simplePos x="0" y="0"/>
                <wp:positionH relativeFrom="column">
                  <wp:posOffset>-314325</wp:posOffset>
                </wp:positionH>
                <wp:positionV relativeFrom="paragraph">
                  <wp:posOffset>90170</wp:posOffset>
                </wp:positionV>
                <wp:extent cx="2808000" cy="216000"/>
                <wp:effectExtent l="0" t="0" r="0" b="0"/>
                <wp:wrapNone/>
                <wp:docPr id="157042225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8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577E8D" w14:textId="77777777" w:rsidR="009B5E79" w:rsidRPr="00F424E4" w:rsidRDefault="009B5E79" w:rsidP="009B5E79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F424E4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[Cliquez ici pour insérer le logo de l’établissement</w:t>
                            </w:r>
                            <w:r w:rsidRPr="00F424E4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37F93" id="Zone de texte 9" o:spid="_x0000_s1027" type="#_x0000_t202" style="position:absolute;margin-left:-24.75pt;margin-top:7.1pt;width:221.1pt;height:1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" fillcolor="white [3201]" stroked="f" strokeweight=".5pt">
                <v:textbox>
                  <w:txbxContent>
                    <w:p w14:paraId="4E577E8D" w14:textId="77777777" w:rsidR="009B5E79" w:rsidRPr="00F424E4" w:rsidRDefault="009B5E79" w:rsidP="009B5E79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F424E4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[Cliquez ici pour insérer le logo de l’établissement</w:t>
                      </w:r>
                      <w:r w:rsidRPr="00F424E4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14:paraId="4AB11D14" w14:textId="77777777" w:rsidR="000900A2" w:rsidRPr="0041188B" w:rsidRDefault="000900A2" w:rsidP="7DA92BFF">
      <w:pPr>
        <w:jc w:val="both"/>
        <w:rPr>
          <w:rFonts w:ascii="Arial" w:eastAsia="Arial" w:hAnsi="Arial" w:cs="Arial"/>
        </w:rPr>
      </w:pPr>
    </w:p>
    <w:p w14:paraId="11F55306" w14:textId="4A0E21E0" w:rsidR="00434592" w:rsidRPr="0041188B" w:rsidRDefault="00434592" w:rsidP="7DA92BFF">
      <w:pPr>
        <w:jc w:val="both"/>
        <w:rPr>
          <w:rFonts w:ascii="Arial" w:eastAsia="Arial" w:hAnsi="Arial" w:cs="Arial"/>
          <w:b/>
          <w:bCs/>
        </w:rPr>
      </w:pPr>
      <w:r w:rsidRPr="0041188B">
        <w:rPr>
          <w:rFonts w:ascii="Arial" w:eastAsia="Arial" w:hAnsi="Arial" w:cs="Arial"/>
          <w:b/>
          <w:bCs/>
        </w:rPr>
        <w:t xml:space="preserve">Objet : </w:t>
      </w:r>
      <w:r w:rsidR="00914FF1" w:rsidRPr="0041188B">
        <w:rPr>
          <w:rFonts w:ascii="Arial" w:eastAsia="Arial" w:hAnsi="Arial" w:cs="Arial"/>
          <w:b/>
          <w:bCs/>
        </w:rPr>
        <w:t>c</w:t>
      </w:r>
      <w:r w:rsidRPr="0041188B">
        <w:rPr>
          <w:rFonts w:ascii="Arial" w:eastAsia="Arial" w:hAnsi="Arial" w:cs="Arial"/>
          <w:b/>
          <w:bCs/>
        </w:rPr>
        <w:t>ons</w:t>
      </w:r>
      <w:commentRangeStart w:id="0"/>
      <w:commentRangeStart w:id="1"/>
      <w:commentRangeStart w:id="2"/>
      <w:r w:rsidRPr="0041188B">
        <w:rPr>
          <w:rFonts w:ascii="Arial" w:eastAsia="Arial" w:hAnsi="Arial" w:cs="Arial"/>
          <w:b/>
          <w:bCs/>
        </w:rPr>
        <w:t xml:space="preserve">entement à </w:t>
      </w:r>
      <w:r w:rsidRPr="72613555">
        <w:rPr>
          <w:rFonts w:ascii="Arial" w:eastAsia="Arial" w:hAnsi="Arial" w:cs="Arial"/>
          <w:b/>
          <w:bCs/>
        </w:rPr>
        <w:t>l’ut</w:t>
      </w:r>
      <w:commentRangeEnd w:id="0"/>
      <w:r w:rsidRPr="72613555">
        <w:rPr>
          <w:rStyle w:val="Marquedecommentaire"/>
          <w:rFonts w:ascii="Arial" w:eastAsia="Arial" w:hAnsi="Arial" w:cs="Arial"/>
          <w:b/>
          <w:sz w:val="22"/>
          <w:szCs w:val="22"/>
        </w:rPr>
        <w:commentReference w:id="0"/>
      </w:r>
      <w:commentRangeEnd w:id="1"/>
      <w:r w:rsidRPr="72613555">
        <w:rPr>
          <w:rStyle w:val="Marquedecommentaire"/>
          <w:rFonts w:ascii="Arial" w:eastAsia="Arial" w:hAnsi="Arial" w:cs="Arial"/>
          <w:b/>
          <w:sz w:val="22"/>
          <w:szCs w:val="22"/>
        </w:rPr>
        <w:commentReference w:id="1"/>
      </w:r>
      <w:commentRangeEnd w:id="2"/>
      <w:r w:rsidR="00492A34" w:rsidRPr="72613555">
        <w:rPr>
          <w:rStyle w:val="Marquedecommentaire"/>
          <w:rFonts w:ascii="Arial" w:eastAsia="Arial" w:hAnsi="Arial" w:cs="Arial"/>
          <w:b/>
          <w:sz w:val="22"/>
          <w:szCs w:val="22"/>
        </w:rPr>
        <w:commentReference w:id="2"/>
      </w:r>
      <w:r w:rsidRPr="72613555">
        <w:rPr>
          <w:rFonts w:ascii="Arial" w:eastAsia="Arial" w:hAnsi="Arial" w:cs="Arial"/>
          <w:b/>
          <w:bCs/>
        </w:rPr>
        <w:t>ilisation</w:t>
      </w:r>
      <w:r w:rsidRPr="0041188B">
        <w:rPr>
          <w:rFonts w:ascii="Arial" w:eastAsia="Arial" w:hAnsi="Arial" w:cs="Arial"/>
          <w:b/>
          <w:bCs/>
        </w:rPr>
        <w:t xml:space="preserve"> de </w:t>
      </w:r>
      <w:r w:rsidRPr="0041188B">
        <w:rPr>
          <w:rFonts w:ascii="Arial" w:eastAsia="Arial" w:hAnsi="Arial" w:cs="Arial"/>
          <w:b/>
          <w:bCs/>
          <w:i/>
          <w:iCs/>
        </w:rPr>
        <w:t>Mon Espace Santé</w:t>
      </w:r>
    </w:p>
    <w:p w14:paraId="649493F3" w14:textId="77777777" w:rsidR="00523470" w:rsidRPr="00523470" w:rsidRDefault="00523470" w:rsidP="00523470">
      <w:pPr>
        <w:jc w:val="both"/>
        <w:rPr>
          <w:rFonts w:ascii="Arial" w:eastAsia="Arial" w:hAnsi="Arial" w:cs="Arial"/>
        </w:rPr>
      </w:pPr>
      <w:r w:rsidRPr="00523470">
        <w:rPr>
          <w:rFonts w:ascii="Arial" w:eastAsia="Arial" w:hAnsi="Arial" w:cs="Arial"/>
        </w:rPr>
        <w:t xml:space="preserve">Ce formulaire est destiné aux résidents de </w:t>
      </w:r>
      <w:r w:rsidRPr="00523470">
        <w:rPr>
          <w:rFonts w:ascii="Arial" w:eastAsia="Arial" w:hAnsi="Arial" w:cs="Arial"/>
          <w:highlight w:val="yellow"/>
        </w:rPr>
        <w:t>[Nom de l’établissement].</w:t>
      </w:r>
      <w:r w:rsidRPr="00523470">
        <w:rPr>
          <w:rFonts w:ascii="Arial" w:eastAsia="Arial" w:hAnsi="Arial" w:cs="Arial"/>
        </w:rPr>
        <w:t xml:space="preserve"> Il vise à recueillir leur consentement — ou celui de leur représentant légal — pour :</w:t>
      </w:r>
    </w:p>
    <w:p w14:paraId="32FCCF28" w14:textId="77777777" w:rsidR="00523470" w:rsidRPr="00523470" w:rsidRDefault="00523470" w:rsidP="00523470">
      <w:pPr>
        <w:numPr>
          <w:ilvl w:val="0"/>
          <w:numId w:val="12"/>
        </w:numPr>
        <w:jc w:val="both"/>
        <w:rPr>
          <w:rFonts w:ascii="Arial" w:eastAsia="Arial" w:hAnsi="Arial" w:cs="Arial"/>
        </w:rPr>
      </w:pPr>
      <w:r w:rsidRPr="00523470">
        <w:rPr>
          <w:rFonts w:ascii="Arial" w:eastAsia="Arial" w:hAnsi="Arial" w:cs="Arial"/>
          <w:b/>
          <w:bCs/>
        </w:rPr>
        <w:t>l’alimentation du DMP</w:t>
      </w:r>
      <w:r w:rsidRPr="00523470">
        <w:rPr>
          <w:rFonts w:ascii="Arial" w:eastAsia="Arial" w:hAnsi="Arial" w:cs="Arial"/>
        </w:rPr>
        <w:t xml:space="preserve"> avec des documents sensibles (projet personnalisé, bilans, autorisations, attestations…) ;</w:t>
      </w:r>
    </w:p>
    <w:p w14:paraId="27A4115E" w14:textId="77777777" w:rsidR="00523470" w:rsidRPr="00523470" w:rsidRDefault="00523470" w:rsidP="00523470">
      <w:pPr>
        <w:numPr>
          <w:ilvl w:val="0"/>
          <w:numId w:val="12"/>
        </w:numPr>
        <w:jc w:val="both"/>
        <w:rPr>
          <w:rFonts w:ascii="Arial" w:eastAsia="Arial" w:hAnsi="Arial" w:cs="Arial"/>
        </w:rPr>
      </w:pPr>
      <w:r w:rsidRPr="00523470">
        <w:rPr>
          <w:rFonts w:ascii="Arial" w:eastAsia="Arial" w:hAnsi="Arial" w:cs="Arial"/>
          <w:b/>
          <w:bCs/>
        </w:rPr>
        <w:t>la consultation du DMP</w:t>
      </w:r>
      <w:r w:rsidRPr="00523470">
        <w:rPr>
          <w:rFonts w:ascii="Arial" w:eastAsia="Arial" w:hAnsi="Arial" w:cs="Arial"/>
        </w:rPr>
        <w:t xml:space="preserve"> par les professionnels habilités de [N</w:t>
      </w:r>
      <w:r w:rsidRPr="00523470">
        <w:rPr>
          <w:rFonts w:ascii="Arial" w:eastAsia="Arial" w:hAnsi="Arial" w:cs="Arial"/>
          <w:highlight w:val="yellow"/>
        </w:rPr>
        <w:t>om de l’ESMS]</w:t>
      </w:r>
      <w:r w:rsidRPr="00523470">
        <w:rPr>
          <w:rFonts w:ascii="Arial" w:eastAsia="Arial" w:hAnsi="Arial" w:cs="Arial"/>
        </w:rPr>
        <w:t>, dans le cadre de leur mission d’accompagnement.</w:t>
      </w:r>
    </w:p>
    <w:p w14:paraId="386B150F" w14:textId="36AAD96B" w:rsidR="00B25AC4" w:rsidRPr="0041188B" w:rsidRDefault="005D1925" w:rsidP="7DA92BFF">
      <w:pPr>
        <w:jc w:val="both"/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 xml:space="preserve"> Je soussigné(e) : [</w:t>
      </w:r>
      <w:r w:rsidRPr="0041188B">
        <w:rPr>
          <w:rFonts w:ascii="Arial" w:eastAsia="Arial" w:hAnsi="Arial" w:cs="Arial"/>
          <w:highlight w:val="yellow"/>
        </w:rPr>
        <w:t>Nom du résident</w:t>
      </w:r>
      <w:r w:rsidRPr="0041188B">
        <w:rPr>
          <w:rFonts w:ascii="Arial" w:eastAsia="Arial" w:hAnsi="Arial" w:cs="Arial"/>
        </w:rPr>
        <w:t>]</w:t>
      </w:r>
      <w:r w:rsidR="00B25AC4" w:rsidRPr="0041188B">
        <w:rPr>
          <w:rFonts w:ascii="Arial" w:eastAsia="Arial" w:hAnsi="Arial" w:cs="Arial"/>
        </w:rPr>
        <w:t> </w:t>
      </w:r>
    </w:p>
    <w:p w14:paraId="00049BFC" w14:textId="5363B7DC" w:rsidR="000900A2" w:rsidRPr="0041188B" w:rsidRDefault="005D1925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>Représenté(e) le cas échéant par : [</w:t>
      </w:r>
      <w:r w:rsidRPr="0041188B">
        <w:rPr>
          <w:rFonts w:ascii="Arial" w:eastAsia="Arial" w:hAnsi="Arial" w:cs="Arial"/>
          <w:highlight w:val="yellow"/>
        </w:rPr>
        <w:t>Nom du représentant</w:t>
      </w:r>
      <w:r w:rsidRPr="0041188B">
        <w:rPr>
          <w:rFonts w:ascii="Arial" w:eastAsia="Arial" w:hAnsi="Arial" w:cs="Arial"/>
        </w:rPr>
        <w:t>]</w:t>
      </w:r>
      <w:r w:rsidR="000900A2" w:rsidRPr="0041188B">
        <w:rPr>
          <w:rFonts w:ascii="Arial" w:eastAsia="Arial" w:hAnsi="Arial" w:cs="Arial"/>
        </w:rPr>
        <w:t xml:space="preserve"> </w:t>
      </w:r>
    </w:p>
    <w:p w14:paraId="5F32E79B" w14:textId="4CDCAEB1" w:rsidR="00F424E4" w:rsidRPr="0041188B" w:rsidRDefault="00F424E4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>Déclare :</w:t>
      </w:r>
    </w:p>
    <w:p w14:paraId="6DAFA234" w14:textId="77777777" w:rsidR="001E01A7" w:rsidRDefault="007319A3" w:rsidP="007319A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sdt>
        <w:sdtPr>
          <w:rPr>
            <w:rFonts w:ascii="Arial" w:eastAsia="Arial" w:hAnsi="Arial" w:cs="Arial"/>
          </w:rPr>
          <w:id w:val="-1423100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Arial" w:hAnsi="Arial" w:cs="Arial"/>
        </w:rPr>
        <w:t xml:space="preserve"> </w:t>
      </w:r>
      <w:r w:rsidRPr="007319A3">
        <w:rPr>
          <w:rFonts w:ascii="Arial" w:eastAsia="Arial" w:hAnsi="Arial" w:cs="Arial"/>
        </w:rPr>
        <w:t>Avoir reçu toutes les informations nécessaires sur le DMP et ses modalités d’accès</w:t>
      </w:r>
      <w:r w:rsidR="001E01A7">
        <w:rPr>
          <w:rFonts w:ascii="Arial" w:eastAsia="Arial" w:hAnsi="Arial" w:cs="Arial"/>
        </w:rPr>
        <w:t xml:space="preserve"> : </w:t>
      </w:r>
    </w:p>
    <w:p w14:paraId="720A6AAD" w14:textId="77777777" w:rsidR="001E01A7" w:rsidRDefault="001E01A7" w:rsidP="001E01A7">
      <w:pPr>
        <w:jc w:val="center"/>
        <w:rPr>
          <w:rFonts w:ascii="Segoe UI Symbol" w:eastAsia="Arial" w:hAnsi="Segoe UI Symbol" w:cs="Segoe UI Symbol"/>
        </w:rPr>
      </w:pPr>
      <w:r w:rsidRPr="007319A3">
        <w:rPr>
          <w:rFonts w:ascii="Arial" w:eastAsia="Arial" w:hAnsi="Arial" w:cs="Arial"/>
          <w:b/>
          <w:bCs/>
        </w:rPr>
        <w:t>Oui</w:t>
      </w:r>
      <w:r w:rsidRPr="007319A3">
        <w:rPr>
          <w:rFonts w:ascii="Arial" w:eastAsia="Arial" w:hAnsi="Arial" w:cs="Arial"/>
        </w:rPr>
        <w:t xml:space="preserve"> </w:t>
      </w:r>
      <w:sdt>
        <w:sdtPr>
          <w:rPr>
            <w:rFonts w:ascii="Arial" w:eastAsia="Arial" w:hAnsi="Arial" w:cs="Arial"/>
          </w:rPr>
          <w:id w:val="199055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Arial" w:hAnsi="Arial" w:cs="Arial"/>
        </w:rPr>
        <w:t xml:space="preserve">       </w:t>
      </w:r>
      <w:r w:rsidRPr="001E01A7">
        <w:rPr>
          <w:rFonts w:ascii="Arial" w:eastAsia="Arial" w:hAnsi="Arial" w:cs="Arial"/>
          <w:b/>
          <w:bCs/>
        </w:rPr>
        <w:t xml:space="preserve">Non </w:t>
      </w:r>
      <w:sdt>
        <w:sdtPr>
          <w:rPr>
            <w:rFonts w:ascii="Arial" w:eastAsia="Arial" w:hAnsi="Arial" w:cs="Arial"/>
            <w:b/>
            <w:bCs/>
          </w:rPr>
          <w:id w:val="1879962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</w:p>
    <w:p w14:paraId="6B6B7285" w14:textId="14AB58E0" w:rsidR="00962932" w:rsidRDefault="007D371D" w:rsidP="007319A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sdt>
        <w:sdtPr>
          <w:rPr>
            <w:rFonts w:ascii="Arial" w:eastAsia="Arial" w:hAnsi="Arial" w:cs="Arial"/>
          </w:rPr>
          <w:id w:val="-1747262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Arial" w:hAnsi="Arial" w:cs="Arial"/>
        </w:rPr>
        <w:t xml:space="preserve"> </w:t>
      </w:r>
      <w:r w:rsidR="007319A3" w:rsidRPr="007319A3">
        <w:rPr>
          <w:rFonts w:ascii="Arial" w:eastAsia="Arial" w:hAnsi="Arial" w:cs="Arial"/>
        </w:rPr>
        <w:t>Autorise les professionnels de [</w:t>
      </w:r>
      <w:r w:rsidR="007319A3" w:rsidRPr="007319A3">
        <w:rPr>
          <w:rFonts w:ascii="Arial" w:eastAsia="Arial" w:hAnsi="Arial" w:cs="Arial"/>
          <w:highlight w:val="yellow"/>
        </w:rPr>
        <w:t>Nom de l’établissement</w:t>
      </w:r>
      <w:r w:rsidR="007319A3" w:rsidRPr="007319A3">
        <w:rPr>
          <w:rFonts w:ascii="Arial" w:eastAsia="Arial" w:hAnsi="Arial" w:cs="Arial"/>
        </w:rPr>
        <w:t xml:space="preserve">] à alimenter </w:t>
      </w:r>
      <w:r w:rsidR="00791479" w:rsidRPr="007319A3">
        <w:rPr>
          <w:rFonts w:ascii="Arial" w:eastAsia="Arial" w:hAnsi="Arial" w:cs="Arial"/>
        </w:rPr>
        <w:t>mon DMP</w:t>
      </w:r>
      <w:r w:rsidR="00962932">
        <w:rPr>
          <w:rFonts w:ascii="Arial" w:eastAsia="Arial" w:hAnsi="Arial" w:cs="Arial"/>
        </w:rPr>
        <w:t xml:space="preserve"> : </w:t>
      </w:r>
    </w:p>
    <w:p w14:paraId="7AEAAFC8" w14:textId="519197F9" w:rsidR="00962932" w:rsidRDefault="00962932" w:rsidP="001E01A7">
      <w:pPr>
        <w:jc w:val="center"/>
        <w:rPr>
          <w:rFonts w:ascii="Segoe UI Symbol" w:eastAsia="Arial" w:hAnsi="Segoe UI Symbol" w:cs="Segoe UI Symbol"/>
        </w:rPr>
      </w:pPr>
      <w:r w:rsidRPr="007319A3">
        <w:rPr>
          <w:rFonts w:ascii="Arial" w:eastAsia="Arial" w:hAnsi="Arial" w:cs="Arial"/>
          <w:b/>
          <w:bCs/>
        </w:rPr>
        <w:t>Oui</w:t>
      </w:r>
      <w:r w:rsidRPr="007319A3">
        <w:rPr>
          <w:rFonts w:ascii="Arial" w:eastAsia="Arial" w:hAnsi="Arial" w:cs="Arial"/>
        </w:rPr>
        <w:t xml:space="preserve"> </w:t>
      </w:r>
      <w:sdt>
        <w:sdtPr>
          <w:rPr>
            <w:rFonts w:ascii="Arial" w:eastAsia="Arial" w:hAnsi="Arial" w:cs="Arial"/>
          </w:rPr>
          <w:id w:val="-16398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01A7">
            <w:rPr>
              <w:rFonts w:ascii="MS Gothic" w:eastAsia="MS Gothic" w:hAnsi="MS Gothic" w:cs="Arial" w:hint="eastAsia"/>
            </w:rPr>
            <w:t>☐</w:t>
          </w:r>
        </w:sdtContent>
      </w:sdt>
      <w:r w:rsidR="001E01A7">
        <w:rPr>
          <w:rFonts w:ascii="Arial" w:eastAsia="Arial" w:hAnsi="Arial" w:cs="Arial"/>
        </w:rPr>
        <w:t xml:space="preserve">       </w:t>
      </w:r>
      <w:r w:rsidR="001E01A7" w:rsidRPr="001E01A7">
        <w:rPr>
          <w:rFonts w:ascii="Arial" w:eastAsia="Arial" w:hAnsi="Arial" w:cs="Arial"/>
          <w:b/>
          <w:bCs/>
        </w:rPr>
        <w:t xml:space="preserve">Non </w:t>
      </w:r>
      <w:sdt>
        <w:sdtPr>
          <w:rPr>
            <w:rFonts w:ascii="Arial" w:eastAsia="Arial" w:hAnsi="Arial" w:cs="Arial"/>
            <w:b/>
            <w:bCs/>
          </w:rPr>
          <w:id w:val="-1122687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01A7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</w:p>
    <w:p w14:paraId="474AA7F5" w14:textId="5980061E" w:rsidR="007319A3" w:rsidRDefault="00962932" w:rsidP="007319A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sdt>
        <w:sdtPr>
          <w:rPr>
            <w:rFonts w:ascii="Arial" w:eastAsia="Arial" w:hAnsi="Arial" w:cs="Arial"/>
          </w:rPr>
          <w:id w:val="1366107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0763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Arial" w:hAnsi="Arial" w:cs="Arial"/>
        </w:rPr>
        <w:t xml:space="preserve">   </w:t>
      </w:r>
      <w:r w:rsidR="00791479" w:rsidRPr="007319A3">
        <w:rPr>
          <w:rFonts w:ascii="Arial" w:eastAsia="Arial" w:hAnsi="Arial" w:cs="Arial"/>
        </w:rPr>
        <w:t>Autorise les professionnels de [</w:t>
      </w:r>
      <w:r w:rsidR="00791479" w:rsidRPr="007319A3">
        <w:rPr>
          <w:rFonts w:ascii="Arial" w:eastAsia="Arial" w:hAnsi="Arial" w:cs="Arial"/>
          <w:highlight w:val="yellow"/>
        </w:rPr>
        <w:t>Nom de l’établissement</w:t>
      </w:r>
      <w:r w:rsidR="00791479" w:rsidRPr="007319A3">
        <w:rPr>
          <w:rFonts w:ascii="Arial" w:eastAsia="Arial" w:hAnsi="Arial" w:cs="Arial"/>
        </w:rPr>
        <w:t xml:space="preserve">] à </w:t>
      </w:r>
      <w:r w:rsidR="007319A3" w:rsidRPr="007319A3">
        <w:rPr>
          <w:rFonts w:ascii="Arial" w:eastAsia="Arial" w:hAnsi="Arial" w:cs="Arial"/>
        </w:rPr>
        <w:t xml:space="preserve">consulter pour assurer mon suivi et mon accompagnement : </w:t>
      </w:r>
    </w:p>
    <w:p w14:paraId="2BCEFCBC" w14:textId="77777777" w:rsidR="001E01A7" w:rsidRDefault="001E01A7" w:rsidP="001E01A7">
      <w:pPr>
        <w:jc w:val="center"/>
        <w:rPr>
          <w:rFonts w:ascii="Segoe UI Symbol" w:eastAsia="Arial" w:hAnsi="Segoe UI Symbol" w:cs="Segoe UI Symbol"/>
        </w:rPr>
      </w:pPr>
      <w:r w:rsidRPr="007319A3">
        <w:rPr>
          <w:rFonts w:ascii="Arial" w:eastAsia="Arial" w:hAnsi="Arial" w:cs="Arial"/>
          <w:b/>
          <w:bCs/>
        </w:rPr>
        <w:t>Oui</w:t>
      </w:r>
      <w:r w:rsidRPr="007319A3">
        <w:rPr>
          <w:rFonts w:ascii="Arial" w:eastAsia="Arial" w:hAnsi="Arial" w:cs="Arial"/>
        </w:rPr>
        <w:t xml:space="preserve"> </w:t>
      </w:r>
      <w:sdt>
        <w:sdtPr>
          <w:rPr>
            <w:rFonts w:ascii="Arial" w:eastAsia="Arial" w:hAnsi="Arial" w:cs="Arial"/>
          </w:rPr>
          <w:id w:val="2105836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Arial" w:hAnsi="Arial" w:cs="Arial"/>
        </w:rPr>
        <w:t xml:space="preserve">       </w:t>
      </w:r>
      <w:r w:rsidRPr="001E01A7">
        <w:rPr>
          <w:rFonts w:ascii="Arial" w:eastAsia="Arial" w:hAnsi="Arial" w:cs="Arial"/>
          <w:b/>
          <w:bCs/>
        </w:rPr>
        <w:t xml:space="preserve">Non </w:t>
      </w:r>
      <w:sdt>
        <w:sdtPr>
          <w:rPr>
            <w:rFonts w:ascii="Arial" w:eastAsia="Arial" w:hAnsi="Arial" w:cs="Arial"/>
            <w:b/>
            <w:bCs/>
          </w:rPr>
          <w:id w:val="596675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</w:p>
    <w:p w14:paraId="161A31CE" w14:textId="77777777" w:rsidR="007319A3" w:rsidRPr="007319A3" w:rsidRDefault="007319A3" w:rsidP="007319A3">
      <w:pPr>
        <w:jc w:val="both"/>
        <w:rPr>
          <w:rFonts w:ascii="Arial" w:eastAsia="Arial" w:hAnsi="Arial" w:cs="Arial"/>
        </w:rPr>
      </w:pPr>
      <w:r w:rsidRPr="007319A3">
        <w:rPr>
          <w:rFonts w:ascii="Arial" w:eastAsia="Arial" w:hAnsi="Arial" w:cs="Arial"/>
        </w:rPr>
        <w:t>Vous pouvez retirer votre consentement à tout moment en contactant le représentant légal de l’établissement.</w:t>
      </w:r>
    </w:p>
    <w:p w14:paraId="043F13B1" w14:textId="77777777" w:rsidR="009E1115" w:rsidRPr="009E1115" w:rsidRDefault="009E1115" w:rsidP="009E1115">
      <w:pPr>
        <w:jc w:val="both"/>
        <w:rPr>
          <w:rFonts w:ascii="Arial" w:eastAsia="Arial" w:hAnsi="Arial" w:cs="Arial"/>
        </w:rPr>
      </w:pPr>
      <w:r w:rsidRPr="009E1115">
        <w:rPr>
          <w:rFonts w:ascii="Arial" w:eastAsia="Arial" w:hAnsi="Arial" w:cs="Arial"/>
          <w:b/>
          <w:bCs/>
        </w:rPr>
        <w:t>Base légale</w:t>
      </w:r>
      <w:r w:rsidRPr="009E1115">
        <w:rPr>
          <w:rFonts w:ascii="Arial" w:eastAsia="Arial" w:hAnsi="Arial" w:cs="Arial"/>
        </w:rPr>
        <w:t xml:space="preserve"> :</w:t>
      </w:r>
    </w:p>
    <w:p w14:paraId="5E05C89E" w14:textId="05F83650" w:rsidR="009E1115" w:rsidRPr="009E1115" w:rsidRDefault="009E1115" w:rsidP="009E1115">
      <w:pPr>
        <w:jc w:val="both"/>
        <w:rPr>
          <w:rFonts w:ascii="Arial" w:eastAsia="Arial" w:hAnsi="Arial" w:cs="Arial"/>
        </w:rPr>
      </w:pPr>
      <w:r w:rsidRPr="009E1115">
        <w:rPr>
          <w:rFonts w:ascii="Arial" w:eastAsia="Arial" w:hAnsi="Arial" w:cs="Arial"/>
        </w:rPr>
        <w:t>Ce consentement est recueilli conformément à l’article L1111-17 du Code de la santé publique, qui</w:t>
      </w:r>
      <w:r>
        <w:rPr>
          <w:rFonts w:ascii="Arial" w:eastAsia="Arial" w:hAnsi="Arial" w:cs="Arial"/>
        </w:rPr>
        <w:t xml:space="preserve"> </w:t>
      </w:r>
      <w:r w:rsidR="00060437">
        <w:rPr>
          <w:rFonts w:ascii="Arial" w:eastAsia="Arial" w:hAnsi="Arial" w:cs="Arial"/>
        </w:rPr>
        <w:t>précise que</w:t>
      </w:r>
      <w:r w:rsidR="00BF1794">
        <w:rPr>
          <w:rFonts w:ascii="Arial" w:eastAsia="Arial" w:hAnsi="Arial" w:cs="Arial"/>
        </w:rPr>
        <w:t xml:space="preserve"> </w:t>
      </w:r>
      <w:r w:rsidRPr="009E1115">
        <w:rPr>
          <w:rFonts w:ascii="Arial" w:eastAsia="Arial" w:hAnsi="Arial" w:cs="Arial"/>
        </w:rPr>
        <w:t>:</w:t>
      </w:r>
      <w:r w:rsidR="00BF1794">
        <w:rPr>
          <w:rFonts w:ascii="Arial" w:eastAsia="Arial" w:hAnsi="Arial" w:cs="Arial"/>
        </w:rPr>
        <w:t xml:space="preserve"> </w:t>
      </w:r>
      <w:r w:rsidRPr="009E1115">
        <w:rPr>
          <w:rFonts w:ascii="Arial" w:eastAsia="Arial" w:hAnsi="Arial" w:cs="Arial"/>
        </w:rPr>
        <w:t>« Tout professionnel participant à la prise en charge d’une personne peut accéder, sous réserve du consentement de la personne préalablement informée, au dossier médical partagé de celle-ci et l’alimenter. »</w:t>
      </w:r>
    </w:p>
    <w:p w14:paraId="1E08402A" w14:textId="1EEE5010" w:rsidR="005D1925" w:rsidRPr="0041188B" w:rsidRDefault="009E1115" w:rsidP="009E1115">
      <w:pPr>
        <w:jc w:val="both"/>
        <w:rPr>
          <w:rFonts w:ascii="Arial" w:eastAsia="Arial" w:hAnsi="Arial" w:cs="Arial"/>
        </w:rPr>
      </w:pPr>
      <w:r w:rsidRPr="009E1115">
        <w:rPr>
          <w:rFonts w:ascii="Arial" w:eastAsia="Arial" w:hAnsi="Arial" w:cs="Arial"/>
        </w:rPr>
        <w:lastRenderedPageBreak/>
        <w:t>Il respecte également les dispositions du RGPD (articles 5, 7 et 9) relatives au traitement des données sensibles. Ce document sera conservé dans votre dossier.</w:t>
      </w:r>
    </w:p>
    <w:p w14:paraId="6594550D" w14:textId="6C26D877" w:rsidR="00615571" w:rsidRPr="0041188B" w:rsidRDefault="005D1925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 xml:space="preserve">  </w:t>
      </w:r>
      <w:r w:rsidR="00B25AC4" w:rsidRPr="0041188B">
        <w:rPr>
          <w:rFonts w:ascii="Arial" w:eastAsia="Arial" w:hAnsi="Arial" w:cs="Arial"/>
        </w:rPr>
        <w:t>Date</w:t>
      </w:r>
      <w:r w:rsidR="000900A2" w:rsidRPr="0041188B">
        <w:rPr>
          <w:rFonts w:ascii="Arial" w:eastAsia="Arial" w:hAnsi="Arial" w:cs="Arial"/>
        </w:rPr>
        <w:t xml:space="preserve"> </w:t>
      </w:r>
      <w:r w:rsidR="00B25AC4" w:rsidRPr="0041188B">
        <w:rPr>
          <w:rFonts w:ascii="Arial" w:eastAsia="Arial" w:hAnsi="Arial" w:cs="Arial"/>
        </w:rPr>
        <w:t>:</w:t>
      </w:r>
      <w:r w:rsidRPr="0041188B">
        <w:rPr>
          <w:rFonts w:ascii="Arial" w:eastAsia="Arial" w:hAnsi="Arial" w:cs="Arial"/>
        </w:rPr>
        <w:t xml:space="preserve"> [</w:t>
      </w:r>
      <w:r w:rsidRPr="0041188B">
        <w:rPr>
          <w:rFonts w:ascii="Arial" w:eastAsia="Arial" w:hAnsi="Arial" w:cs="Arial"/>
          <w:highlight w:val="yellow"/>
        </w:rPr>
        <w:t>Date</w:t>
      </w:r>
      <w:r w:rsidR="00B25AC4" w:rsidRPr="0041188B">
        <w:rPr>
          <w:rFonts w:ascii="Arial" w:eastAsia="Arial" w:hAnsi="Arial" w:cs="Arial"/>
          <w:highlight w:val="yellow"/>
        </w:rPr>
        <w:t xml:space="preserve"> du jour</w:t>
      </w:r>
      <w:r w:rsidRPr="0041188B">
        <w:rPr>
          <w:rFonts w:ascii="Arial" w:eastAsia="Arial" w:hAnsi="Arial" w:cs="Arial"/>
        </w:rPr>
        <w:t>]</w:t>
      </w:r>
    </w:p>
    <w:p w14:paraId="32F0805B" w14:textId="6A7D37D3" w:rsidR="00D62113" w:rsidRPr="0041188B" w:rsidRDefault="005D1925" w:rsidP="7DA92BFF">
      <w:pPr>
        <w:rPr>
          <w:rFonts w:ascii="Arial" w:eastAsia="Arial" w:hAnsi="Arial" w:cs="Arial"/>
        </w:rPr>
      </w:pPr>
      <w:r w:rsidRPr="0041188B">
        <w:rPr>
          <w:rFonts w:ascii="Arial" w:eastAsia="Arial" w:hAnsi="Arial" w:cs="Arial"/>
        </w:rPr>
        <w:t>Signature</w:t>
      </w:r>
      <w:r w:rsidR="000900A2" w:rsidRPr="0041188B">
        <w:rPr>
          <w:rFonts w:ascii="Arial" w:eastAsia="Arial" w:hAnsi="Arial" w:cs="Arial"/>
        </w:rPr>
        <w:t xml:space="preserve"> du résident                        </w:t>
      </w:r>
      <w:r w:rsidR="00D62113" w:rsidRPr="0041188B">
        <w:rPr>
          <w:rFonts w:ascii="Arial" w:eastAsia="Arial" w:hAnsi="Arial" w:cs="Arial"/>
        </w:rPr>
        <w:t xml:space="preserve">        </w:t>
      </w:r>
      <w:r w:rsidR="003C7548" w:rsidRPr="0041188B">
        <w:rPr>
          <w:rFonts w:ascii="Arial" w:eastAsia="Arial" w:hAnsi="Arial" w:cs="Arial"/>
        </w:rPr>
        <w:t xml:space="preserve">                            </w:t>
      </w:r>
      <w:r w:rsidR="00D62113" w:rsidRPr="0041188B">
        <w:rPr>
          <w:rFonts w:ascii="Arial" w:eastAsia="Arial" w:hAnsi="Arial" w:cs="Arial"/>
        </w:rPr>
        <w:t xml:space="preserve"> </w:t>
      </w:r>
      <w:r w:rsidR="000900A2" w:rsidRPr="0041188B">
        <w:rPr>
          <w:rFonts w:ascii="Arial" w:eastAsia="Arial" w:hAnsi="Arial" w:cs="Arial"/>
        </w:rPr>
        <w:t>Signature de l’établissement</w:t>
      </w:r>
    </w:p>
    <w:sectPr w:rsidR="00D62113" w:rsidRPr="0041188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Fanny HANNAUX" w:date="2025-12-02T14:55:00Z" w:initials="FH">
    <w:p w14:paraId="63C2336B" w14:textId="7B79B2D6" w:rsidR="000C05F7" w:rsidRDefault="000C05F7">
      <w:r>
        <w:annotationRef/>
      </w:r>
      <w:r w:rsidRPr="5A93811D">
        <w:t>même remarque, la notion d'aide à l'activation a complètement disparue et c'est dommage</w:t>
      </w:r>
    </w:p>
  </w:comment>
  <w:comment w:id="1" w:author="Fanny HANNAUX" w:date="2025-12-02T14:55:00Z" w:initials="FH">
    <w:p w14:paraId="474B4001" w14:textId="0201D307" w:rsidR="000C05F7" w:rsidRDefault="000C05F7">
      <w:r>
        <w:annotationRef/>
      </w:r>
      <w:r w:rsidRPr="3879F8E1">
        <w:t>si on n'est pas sûr de nous, peut-être faut-il en parler lors de la réunion du 5/12</w:t>
      </w:r>
    </w:p>
  </w:comment>
  <w:comment w:id="2" w:author="Steve Ehemba" w:date="2025-12-02T16:47:00Z" w:initials="SE">
    <w:p w14:paraId="5AFC73D5" w14:textId="77777777" w:rsidR="00492A34" w:rsidRDefault="00492A34" w:rsidP="00492A34">
      <w:pPr>
        <w:pStyle w:val="Commentaire"/>
      </w:pPr>
      <w:r>
        <w:rPr>
          <w:rStyle w:val="Marquedecommentaire"/>
        </w:rPr>
        <w:annotationRef/>
      </w:r>
      <w:r>
        <w:t>Fanny, ça marche. On peut poser la questionn lors du point du 5 en attendant j’ai crée une fiche sur l’activation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3C2336B" w15:done="1"/>
  <w15:commentEx w15:paraId="474B4001" w15:paraIdParent="63C2336B" w15:done="1"/>
  <w15:commentEx w15:paraId="5AFC73D5" w15:paraIdParent="63C2336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2A5F9F" w16cex:dateUtc="2025-12-02T13:55:00Z"/>
  <w16cex:commentExtensible w16cex:durableId="79E6DFF9" w16cex:dateUtc="2025-12-02T13:55:00Z"/>
  <w16cex:commentExtensible w16cex:durableId="3FC9EEF0" w16cex:dateUtc="2025-12-02T15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3C2336B" w16cid:durableId="372A5F9F"/>
  <w16cid:commentId w16cid:paraId="474B4001" w16cid:durableId="79E6DFF9"/>
  <w16cid:commentId w16cid:paraId="5AFC73D5" w16cid:durableId="3FC9EE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C5D7118"/>
    <w:multiLevelType w:val="multilevel"/>
    <w:tmpl w:val="DF28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973DEA"/>
    <w:multiLevelType w:val="hybridMultilevel"/>
    <w:tmpl w:val="E3945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64A6D"/>
    <w:multiLevelType w:val="multilevel"/>
    <w:tmpl w:val="19C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0561999">
    <w:abstractNumId w:val="8"/>
  </w:num>
  <w:num w:numId="2" w16cid:durableId="1747921008">
    <w:abstractNumId w:val="6"/>
  </w:num>
  <w:num w:numId="3" w16cid:durableId="1601835606">
    <w:abstractNumId w:val="5"/>
  </w:num>
  <w:num w:numId="4" w16cid:durableId="324938810">
    <w:abstractNumId w:val="4"/>
  </w:num>
  <w:num w:numId="5" w16cid:durableId="1337728514">
    <w:abstractNumId w:val="7"/>
  </w:num>
  <w:num w:numId="6" w16cid:durableId="1092974040">
    <w:abstractNumId w:val="3"/>
  </w:num>
  <w:num w:numId="7" w16cid:durableId="1664893906">
    <w:abstractNumId w:val="2"/>
  </w:num>
  <w:num w:numId="8" w16cid:durableId="1841772301">
    <w:abstractNumId w:val="1"/>
  </w:num>
  <w:num w:numId="9" w16cid:durableId="698893519">
    <w:abstractNumId w:val="0"/>
  </w:num>
  <w:num w:numId="10" w16cid:durableId="1228371414">
    <w:abstractNumId w:val="9"/>
  </w:num>
  <w:num w:numId="11" w16cid:durableId="1503163038">
    <w:abstractNumId w:val="10"/>
  </w:num>
  <w:num w:numId="12" w16cid:durableId="193331488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anny HANNAUX">
    <w15:presenceInfo w15:providerId="AD" w15:userId="S::fanny.hannaux@esante.gouv.fr::d59ad06e-1bb0-4ebf-940b-c28bedced359"/>
  </w15:person>
  <w15:person w15:author="Steve Ehemba">
    <w15:presenceInfo w15:providerId="AD" w15:userId="S::steve.ehemba@mazars.fr::d9c2deb9-5ec4-4cc3-a49d-92d885a4ed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029"/>
    <w:rsid w:val="000056DB"/>
    <w:rsid w:val="00034616"/>
    <w:rsid w:val="000349FC"/>
    <w:rsid w:val="000451D5"/>
    <w:rsid w:val="000561BE"/>
    <w:rsid w:val="00060437"/>
    <w:rsid w:val="0006063C"/>
    <w:rsid w:val="00070802"/>
    <w:rsid w:val="00071469"/>
    <w:rsid w:val="000808FD"/>
    <w:rsid w:val="000900A2"/>
    <w:rsid w:val="00090B3E"/>
    <w:rsid w:val="000A4009"/>
    <w:rsid w:val="000C018E"/>
    <w:rsid w:val="000C05F7"/>
    <w:rsid w:val="000E37AE"/>
    <w:rsid w:val="000F2015"/>
    <w:rsid w:val="001160DE"/>
    <w:rsid w:val="001169C7"/>
    <w:rsid w:val="00117393"/>
    <w:rsid w:val="001303E6"/>
    <w:rsid w:val="0014702E"/>
    <w:rsid w:val="0015074B"/>
    <w:rsid w:val="001576EB"/>
    <w:rsid w:val="001656F9"/>
    <w:rsid w:val="0018538A"/>
    <w:rsid w:val="00191B8A"/>
    <w:rsid w:val="0019368C"/>
    <w:rsid w:val="001A1EF0"/>
    <w:rsid w:val="001A2890"/>
    <w:rsid w:val="001A424F"/>
    <w:rsid w:val="001A51B2"/>
    <w:rsid w:val="001A60A5"/>
    <w:rsid w:val="001B107F"/>
    <w:rsid w:val="001C427A"/>
    <w:rsid w:val="001E01A7"/>
    <w:rsid w:val="002020C6"/>
    <w:rsid w:val="002165F4"/>
    <w:rsid w:val="00233433"/>
    <w:rsid w:val="00260717"/>
    <w:rsid w:val="002632FA"/>
    <w:rsid w:val="00266A2C"/>
    <w:rsid w:val="0028251C"/>
    <w:rsid w:val="0028397A"/>
    <w:rsid w:val="00284534"/>
    <w:rsid w:val="0029639D"/>
    <w:rsid w:val="002A0C9E"/>
    <w:rsid w:val="002A3E36"/>
    <w:rsid w:val="002A6D36"/>
    <w:rsid w:val="002A7F6D"/>
    <w:rsid w:val="002B16DC"/>
    <w:rsid w:val="002C4578"/>
    <w:rsid w:val="002D5579"/>
    <w:rsid w:val="002E31A7"/>
    <w:rsid w:val="002E55A5"/>
    <w:rsid w:val="002F02CD"/>
    <w:rsid w:val="002F4490"/>
    <w:rsid w:val="002F519D"/>
    <w:rsid w:val="003035D6"/>
    <w:rsid w:val="00307C59"/>
    <w:rsid w:val="00311E42"/>
    <w:rsid w:val="00320A20"/>
    <w:rsid w:val="0032322F"/>
    <w:rsid w:val="00326F90"/>
    <w:rsid w:val="00327FC4"/>
    <w:rsid w:val="00331048"/>
    <w:rsid w:val="003372A4"/>
    <w:rsid w:val="0033776C"/>
    <w:rsid w:val="00340784"/>
    <w:rsid w:val="00340F54"/>
    <w:rsid w:val="00345704"/>
    <w:rsid w:val="00355FB1"/>
    <w:rsid w:val="003652F6"/>
    <w:rsid w:val="00367DB3"/>
    <w:rsid w:val="00376AAF"/>
    <w:rsid w:val="00377FD9"/>
    <w:rsid w:val="0038172B"/>
    <w:rsid w:val="003A3FE8"/>
    <w:rsid w:val="003A4322"/>
    <w:rsid w:val="003B1AC1"/>
    <w:rsid w:val="003C4C80"/>
    <w:rsid w:val="003C51A5"/>
    <w:rsid w:val="003C7548"/>
    <w:rsid w:val="003E758C"/>
    <w:rsid w:val="00405199"/>
    <w:rsid w:val="0041188B"/>
    <w:rsid w:val="004135CD"/>
    <w:rsid w:val="00434592"/>
    <w:rsid w:val="00434CDC"/>
    <w:rsid w:val="004575E4"/>
    <w:rsid w:val="00464F62"/>
    <w:rsid w:val="004669DA"/>
    <w:rsid w:val="00474EBE"/>
    <w:rsid w:val="004808F5"/>
    <w:rsid w:val="00485DC3"/>
    <w:rsid w:val="00492A34"/>
    <w:rsid w:val="00493079"/>
    <w:rsid w:val="004A3123"/>
    <w:rsid w:val="004C525F"/>
    <w:rsid w:val="004D3835"/>
    <w:rsid w:val="004E2D94"/>
    <w:rsid w:val="004E6534"/>
    <w:rsid w:val="00502EBD"/>
    <w:rsid w:val="00505AFB"/>
    <w:rsid w:val="00510442"/>
    <w:rsid w:val="0051307D"/>
    <w:rsid w:val="00523470"/>
    <w:rsid w:val="00526DC6"/>
    <w:rsid w:val="00541B28"/>
    <w:rsid w:val="00545928"/>
    <w:rsid w:val="00546397"/>
    <w:rsid w:val="00551EFC"/>
    <w:rsid w:val="00552548"/>
    <w:rsid w:val="00553496"/>
    <w:rsid w:val="00562B8C"/>
    <w:rsid w:val="00565837"/>
    <w:rsid w:val="00570FC4"/>
    <w:rsid w:val="005730C0"/>
    <w:rsid w:val="005763A1"/>
    <w:rsid w:val="005903CE"/>
    <w:rsid w:val="005B1EBD"/>
    <w:rsid w:val="005B459F"/>
    <w:rsid w:val="005B7855"/>
    <w:rsid w:val="005B7922"/>
    <w:rsid w:val="005D1925"/>
    <w:rsid w:val="005D5867"/>
    <w:rsid w:val="005F08CE"/>
    <w:rsid w:val="005F3871"/>
    <w:rsid w:val="005F6911"/>
    <w:rsid w:val="00604A4A"/>
    <w:rsid w:val="00611914"/>
    <w:rsid w:val="00615571"/>
    <w:rsid w:val="00621258"/>
    <w:rsid w:val="00627602"/>
    <w:rsid w:val="00640858"/>
    <w:rsid w:val="00646691"/>
    <w:rsid w:val="00664435"/>
    <w:rsid w:val="00666233"/>
    <w:rsid w:val="006860A6"/>
    <w:rsid w:val="00695EAF"/>
    <w:rsid w:val="00697C34"/>
    <w:rsid w:val="006A187D"/>
    <w:rsid w:val="006B5B99"/>
    <w:rsid w:val="006E2E5D"/>
    <w:rsid w:val="006F590D"/>
    <w:rsid w:val="00704AAB"/>
    <w:rsid w:val="007075D6"/>
    <w:rsid w:val="007115A1"/>
    <w:rsid w:val="00716924"/>
    <w:rsid w:val="00716D38"/>
    <w:rsid w:val="007233A0"/>
    <w:rsid w:val="007260ED"/>
    <w:rsid w:val="007319A3"/>
    <w:rsid w:val="00741991"/>
    <w:rsid w:val="00742E37"/>
    <w:rsid w:val="007478CC"/>
    <w:rsid w:val="007613C6"/>
    <w:rsid w:val="00764942"/>
    <w:rsid w:val="0077171C"/>
    <w:rsid w:val="00783B95"/>
    <w:rsid w:val="00791479"/>
    <w:rsid w:val="007A1A73"/>
    <w:rsid w:val="007A5A17"/>
    <w:rsid w:val="007B3958"/>
    <w:rsid w:val="007C1A31"/>
    <w:rsid w:val="007D1C96"/>
    <w:rsid w:val="007D371D"/>
    <w:rsid w:val="007D5EC9"/>
    <w:rsid w:val="007D60AD"/>
    <w:rsid w:val="007E4749"/>
    <w:rsid w:val="007F2275"/>
    <w:rsid w:val="008165A1"/>
    <w:rsid w:val="00826A36"/>
    <w:rsid w:val="00831342"/>
    <w:rsid w:val="00837725"/>
    <w:rsid w:val="00854503"/>
    <w:rsid w:val="00856B52"/>
    <w:rsid w:val="008670B5"/>
    <w:rsid w:val="00884712"/>
    <w:rsid w:val="008963F9"/>
    <w:rsid w:val="008B12ED"/>
    <w:rsid w:val="008B5C33"/>
    <w:rsid w:val="008C6075"/>
    <w:rsid w:val="008D072C"/>
    <w:rsid w:val="008D7E27"/>
    <w:rsid w:val="008F1107"/>
    <w:rsid w:val="008F173D"/>
    <w:rsid w:val="008F7D0B"/>
    <w:rsid w:val="00904F6C"/>
    <w:rsid w:val="00906E22"/>
    <w:rsid w:val="00913E54"/>
    <w:rsid w:val="00914FF1"/>
    <w:rsid w:val="00930D00"/>
    <w:rsid w:val="009315AD"/>
    <w:rsid w:val="00931D77"/>
    <w:rsid w:val="0095155E"/>
    <w:rsid w:val="009625B0"/>
    <w:rsid w:val="00962932"/>
    <w:rsid w:val="00987292"/>
    <w:rsid w:val="009A7367"/>
    <w:rsid w:val="009B035D"/>
    <w:rsid w:val="009B5E79"/>
    <w:rsid w:val="009B71C6"/>
    <w:rsid w:val="009D18EF"/>
    <w:rsid w:val="009D76DF"/>
    <w:rsid w:val="009E1115"/>
    <w:rsid w:val="009E496B"/>
    <w:rsid w:val="00A00319"/>
    <w:rsid w:val="00A1205F"/>
    <w:rsid w:val="00A15111"/>
    <w:rsid w:val="00A25A33"/>
    <w:rsid w:val="00A27DB7"/>
    <w:rsid w:val="00A413A6"/>
    <w:rsid w:val="00A65441"/>
    <w:rsid w:val="00A6763D"/>
    <w:rsid w:val="00A8143C"/>
    <w:rsid w:val="00A836B8"/>
    <w:rsid w:val="00A92C05"/>
    <w:rsid w:val="00AA0763"/>
    <w:rsid w:val="00AA1D8D"/>
    <w:rsid w:val="00AA6612"/>
    <w:rsid w:val="00AB340F"/>
    <w:rsid w:val="00AC16E0"/>
    <w:rsid w:val="00AC759C"/>
    <w:rsid w:val="00AC7DD1"/>
    <w:rsid w:val="00AE4682"/>
    <w:rsid w:val="00AE71E9"/>
    <w:rsid w:val="00AF635F"/>
    <w:rsid w:val="00AF67D4"/>
    <w:rsid w:val="00B018E1"/>
    <w:rsid w:val="00B02C21"/>
    <w:rsid w:val="00B051A4"/>
    <w:rsid w:val="00B25AC4"/>
    <w:rsid w:val="00B36894"/>
    <w:rsid w:val="00B44A33"/>
    <w:rsid w:val="00B45E32"/>
    <w:rsid w:val="00B47730"/>
    <w:rsid w:val="00B504D8"/>
    <w:rsid w:val="00B5581F"/>
    <w:rsid w:val="00B57A8E"/>
    <w:rsid w:val="00B73103"/>
    <w:rsid w:val="00B80FD3"/>
    <w:rsid w:val="00B819ED"/>
    <w:rsid w:val="00B83E40"/>
    <w:rsid w:val="00B8409C"/>
    <w:rsid w:val="00B8550C"/>
    <w:rsid w:val="00B8700A"/>
    <w:rsid w:val="00B94DE9"/>
    <w:rsid w:val="00B96737"/>
    <w:rsid w:val="00BA0BC5"/>
    <w:rsid w:val="00BB0E71"/>
    <w:rsid w:val="00BB4525"/>
    <w:rsid w:val="00BC0501"/>
    <w:rsid w:val="00BC5732"/>
    <w:rsid w:val="00BD2088"/>
    <w:rsid w:val="00BD3BDC"/>
    <w:rsid w:val="00BF08AE"/>
    <w:rsid w:val="00BF1794"/>
    <w:rsid w:val="00BF5425"/>
    <w:rsid w:val="00C058B5"/>
    <w:rsid w:val="00C10329"/>
    <w:rsid w:val="00C15B4C"/>
    <w:rsid w:val="00C22C3C"/>
    <w:rsid w:val="00C249A7"/>
    <w:rsid w:val="00C442CE"/>
    <w:rsid w:val="00C44D7D"/>
    <w:rsid w:val="00C52D03"/>
    <w:rsid w:val="00C94778"/>
    <w:rsid w:val="00C96CBA"/>
    <w:rsid w:val="00CB0664"/>
    <w:rsid w:val="00CC0A2D"/>
    <w:rsid w:val="00CD3223"/>
    <w:rsid w:val="00CE44B8"/>
    <w:rsid w:val="00CE7033"/>
    <w:rsid w:val="00CF60D8"/>
    <w:rsid w:val="00D03B61"/>
    <w:rsid w:val="00D064A3"/>
    <w:rsid w:val="00D06A0A"/>
    <w:rsid w:val="00D24F8F"/>
    <w:rsid w:val="00D466F6"/>
    <w:rsid w:val="00D62113"/>
    <w:rsid w:val="00D624F8"/>
    <w:rsid w:val="00D752AB"/>
    <w:rsid w:val="00D813BC"/>
    <w:rsid w:val="00D83994"/>
    <w:rsid w:val="00D93EBF"/>
    <w:rsid w:val="00DA0CA8"/>
    <w:rsid w:val="00DA7E68"/>
    <w:rsid w:val="00DB0222"/>
    <w:rsid w:val="00DB0822"/>
    <w:rsid w:val="00DE30D8"/>
    <w:rsid w:val="00DE3EC3"/>
    <w:rsid w:val="00DE5399"/>
    <w:rsid w:val="00DF5DC8"/>
    <w:rsid w:val="00DF72D5"/>
    <w:rsid w:val="00DF7ACB"/>
    <w:rsid w:val="00E03403"/>
    <w:rsid w:val="00E055BB"/>
    <w:rsid w:val="00E403D5"/>
    <w:rsid w:val="00E45CFE"/>
    <w:rsid w:val="00E45DBD"/>
    <w:rsid w:val="00E5112F"/>
    <w:rsid w:val="00E63CB6"/>
    <w:rsid w:val="00E64718"/>
    <w:rsid w:val="00E80E82"/>
    <w:rsid w:val="00E80F34"/>
    <w:rsid w:val="00E83C95"/>
    <w:rsid w:val="00E91DE7"/>
    <w:rsid w:val="00E97D9C"/>
    <w:rsid w:val="00EB2298"/>
    <w:rsid w:val="00EC6CBA"/>
    <w:rsid w:val="00ED3C18"/>
    <w:rsid w:val="00ED495E"/>
    <w:rsid w:val="00ED5F61"/>
    <w:rsid w:val="00ED67D3"/>
    <w:rsid w:val="00EE5147"/>
    <w:rsid w:val="00EE5E45"/>
    <w:rsid w:val="00F0134E"/>
    <w:rsid w:val="00F34FF5"/>
    <w:rsid w:val="00F40E2C"/>
    <w:rsid w:val="00F424E4"/>
    <w:rsid w:val="00F569FD"/>
    <w:rsid w:val="00F67094"/>
    <w:rsid w:val="00F7643D"/>
    <w:rsid w:val="00F82FB8"/>
    <w:rsid w:val="00F90529"/>
    <w:rsid w:val="00F92809"/>
    <w:rsid w:val="00F94B70"/>
    <w:rsid w:val="00F97A62"/>
    <w:rsid w:val="00FB0E8C"/>
    <w:rsid w:val="00FC693F"/>
    <w:rsid w:val="00FD0724"/>
    <w:rsid w:val="00FD6726"/>
    <w:rsid w:val="00FF1147"/>
    <w:rsid w:val="00FF1D14"/>
    <w:rsid w:val="00FF6F06"/>
    <w:rsid w:val="053DC929"/>
    <w:rsid w:val="62FD1CA3"/>
    <w:rsid w:val="72613555"/>
    <w:rsid w:val="7DA9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2655B"/>
  <w14:defaultImageDpi w14:val="330"/>
  <w15:docId w15:val="{EFC87886-5B8C-42EE-A30E-95C5A768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2A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92A34"/>
    <w:rPr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4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a7cc02-f579-403b-9706-1a34385f9866">
      <Terms xmlns="http://schemas.microsoft.com/office/infopath/2007/PartnerControls"/>
    </lcf76f155ced4ddcb4097134ff3c332f>
    <TaxCatchAll xmlns="4b654bf5-04c1-4fe8-98fa-e122cb0f18bf" xsi:nil="true"/>
    <MediaLengthInSeconds xmlns="01a7cc02-f579-403b-9706-1a34385f9866" xsi:nil="true"/>
    <Miseenprod xmlns="01a7cc02-f579-403b-9706-1a34385f9866" xsi:nil="true"/>
    <P_x00e9_riodepr_x00e9_vue xmlns="01a7cc02-f579-403b-9706-1a34385f9866" xsi:nil="true"/>
    <Tempsestim_x00e9_ xmlns="01a7cc02-f579-403b-9706-1a34385f9866" xsi:nil="true"/>
    <Demandefaitepar xmlns="01a7cc02-f579-403b-9706-1a34385f9866">
      <UserInfo>
        <DisplayName/>
        <AccountId xsi:nil="true"/>
        <AccountType/>
      </UserInfo>
    </Demandefaitepar>
    <Formation xmlns="01a7cc02-f579-403b-9706-1a34385f9866" xsi:nil="true"/>
    <Datebutoirpr_x00e9_prod xmlns="01a7cc02-f579-403b-9706-1a34385f9866" xsi:nil="true"/>
    <Etatdelademande xmlns="01a7cc02-f579-403b-9706-1a34385f9866" xsi:nil="true"/>
    <Commentaire xmlns="01a7cc02-f579-403b-9706-1a34385f9866" xsi:nil="true"/>
    <Th_x00e8_me xmlns="01a7cc02-f579-403b-9706-1a34385f986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E25ADDDAC98D43B45461BA867E41CA" ma:contentTypeVersion="23" ma:contentTypeDescription="Crée un document." ma:contentTypeScope="" ma:versionID="aad1afdf7b6e10e108cd127841412408">
  <xsd:schema xmlns:xsd="http://www.w3.org/2001/XMLSchema" xmlns:xs="http://www.w3.org/2001/XMLSchema" xmlns:p="http://schemas.microsoft.com/office/2006/metadata/properties" xmlns:ns2="01a7cc02-f579-403b-9706-1a34385f9866" xmlns:ns3="4b654bf5-04c1-4fe8-98fa-e122cb0f18bf" targetNamespace="http://schemas.microsoft.com/office/2006/metadata/properties" ma:root="true" ma:fieldsID="867da8afb0bd5e12fada42e8142d4836" ns2:_="" ns3:_="">
    <xsd:import namespace="01a7cc02-f579-403b-9706-1a34385f9866"/>
    <xsd:import namespace="4b654bf5-04c1-4fe8-98fa-e122cb0f1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Th_x00e8_me" minOccurs="0"/>
                <xsd:element ref="ns2:P_x00e9_riodepr_x00e9_vue" minOccurs="0"/>
                <xsd:element ref="ns2:Tempsestim_x00e9_" minOccurs="0"/>
                <xsd:element ref="ns2:Demandefaitepar" minOccurs="0"/>
                <xsd:element ref="ns2:Datebutoirpr_x00e9_prod" minOccurs="0"/>
                <xsd:element ref="ns2:Etatdelademande" minOccurs="0"/>
                <xsd:element ref="ns2:Miseenprod" minOccurs="0"/>
                <xsd:element ref="ns2:Commentaire" minOccurs="0"/>
                <xsd:element ref="ns2: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7cc02-f579-403b-9706-1a34385f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Th_x00e8_me" ma:index="22" nillable="true" ma:displayName="Thème" ma:format="Dropdown" ma:internalName="Th_x00e8_me">
      <xsd:simpleType>
        <xsd:restriction base="dms:Text">
          <xsd:maxLength value="255"/>
        </xsd:restriction>
      </xsd:simpleType>
    </xsd:element>
    <xsd:element name="P_x00e9_riodepr_x00e9_vue" ma:index="23" nillable="true" ma:displayName="Période prévue" ma:format="Dropdown" ma:internalName="P_x00e9_riodepr_x00e9_vue">
      <xsd:simpleType>
        <xsd:restriction base="dms:Text">
          <xsd:maxLength value="255"/>
        </xsd:restriction>
      </xsd:simpleType>
    </xsd:element>
    <xsd:element name="Tempsestim_x00e9_" ma:index="24" nillable="true" ma:displayName="Temps estimé" ma:format="Dropdown" ma:internalName="Tempsestim_x00e9_">
      <xsd:simpleType>
        <xsd:union memberTypes="dms:Text">
          <xsd:simpleType>
            <xsd:restriction base="dms:Choice">
              <xsd:enumeration value="0.5 jour"/>
              <xsd:enumeration value="1 jour"/>
              <xsd:enumeration value="2 jours"/>
              <xsd:enumeration value="5 jours"/>
              <xsd:enumeration value="10 jours"/>
            </xsd:restriction>
          </xsd:simpleType>
        </xsd:union>
      </xsd:simpleType>
    </xsd:element>
    <xsd:element name="Demandefaitepar" ma:index="25" nillable="true" ma:displayName="Demande faite par" ma:format="Dropdown" ma:list="UserInfo" ma:SharePointGroup="0" ma:internalName="Demandefaitep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butoirpr_x00e9_prod" ma:index="26" nillable="true" ma:displayName="Date butoir préprod" ma:format="DateOnly" ma:internalName="Datebutoirpr_x00e9_prod">
      <xsd:simpleType>
        <xsd:restriction base="dms:DateTime"/>
      </xsd:simpleType>
    </xsd:element>
    <xsd:element name="Etatdelademande" ma:index="27" nillable="true" ma:displayName="Etat de la demande" ma:format="Dropdown" ma:internalName="Etatdelademande">
      <xsd:simpleType>
        <xsd:restriction base="dms:Choice">
          <xsd:enumeration value="Prévision"/>
          <xsd:enumeration value="A traiter"/>
          <xsd:enumeration value="En cours préprod"/>
          <xsd:enumeration value="Préprod OK"/>
          <xsd:enumeration value="Validé pour prod"/>
          <xsd:enumeration value="En cours prod"/>
          <xsd:enumeration value="Prod ok"/>
        </xsd:restriction>
      </xsd:simpleType>
    </xsd:element>
    <xsd:element name="Miseenprod" ma:index="28" nillable="true" ma:displayName="Mise en prod" ma:format="DateOnly" ma:internalName="Miseenprod">
      <xsd:simpleType>
        <xsd:restriction base="dms:DateTime"/>
      </xsd:simpleType>
    </xsd:element>
    <xsd:element name="Commentaire" ma:index="29" nillable="true" ma:displayName="Commentaire" ma:format="Dropdown" ma:internalName="Commentaire">
      <xsd:simpleType>
        <xsd:restriction base="dms:Text">
          <xsd:maxLength value="255"/>
        </xsd:restriction>
      </xsd:simpleType>
    </xsd:element>
    <xsd:element name="Formation" ma:index="30" nillable="true" ma:displayName="Formation" ma:format="Dropdown" ma:internalName="Formation">
      <xsd:simpleType>
        <xsd:restriction base="dms:Choice">
          <xsd:enumeration value="A faire"/>
          <xsd:enumeration value="Fa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54bf5-04c1-4fe8-98fa-e122cb0f18b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e2a7694-8266-4df6-a6f9-b73adb19123d}" ma:internalName="TaxCatchAll" ma:showField="CatchAllData" ma:web="4b654bf5-04c1-4fe8-98fa-e122cb0f1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316697-CEF5-4EA7-AA62-6CB3628B1854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c4c48032-22c6-442a-abd9-fcbfb449e040"/>
  </ds:schemaRefs>
</ds:datastoreItem>
</file>

<file path=customXml/itemProps2.xml><?xml version="1.0" encoding="utf-8"?>
<ds:datastoreItem xmlns:ds="http://schemas.openxmlformats.org/officeDocument/2006/customXml" ds:itemID="{4028F017-3DF3-40E5-9413-F00C3B97A0E3}"/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66497B-03D4-4F76-BAC7-5BBBD1DCF221}"/>
</file>

<file path=docMetadata/LabelInfo.xml><?xml version="1.0" encoding="utf-8"?>
<clbl:labelList xmlns:clbl="http://schemas.microsoft.com/office/2020/mipLabelMetadata">
  <clbl:label id="{fe9645ce-24f7-4fa7-847c-11dc6037a35a}" enabled="1" method="Standard" siteId="{b9e9ed43-edf4-4755-925b-76f18f50db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262</Words>
  <Characters>1407</Characters>
  <Application>Microsoft Office Word</Application>
  <DocSecurity>0</DocSecurity>
  <Lines>33</Lines>
  <Paragraphs>24</Paragraphs>
  <ScaleCrop>false</ScaleCrop>
  <Manager/>
  <Company/>
  <LinksUpToDate>false</LinksUpToDate>
  <CharactersWithSpaces>1645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Steve Ehemba</cp:lastModifiedBy>
  <cp:revision>284</cp:revision>
  <dcterms:created xsi:type="dcterms:W3CDTF">2025-11-21T12:36:00Z</dcterms:created>
  <dcterms:modified xsi:type="dcterms:W3CDTF">2025-12-03T17:20:00Z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e9645ce-24f7-4fa7-847c-11dc6037a35a_Enabled">
    <vt:lpwstr>true</vt:lpwstr>
  </property>
  <property fmtid="{D5CDD505-2E9C-101B-9397-08002B2CF9AE}" pid="3" name="MSIP_Label_fe9645ce-24f7-4fa7-847c-11dc6037a35a_SetDate">
    <vt:lpwstr>2025-09-14T19:48:28Z</vt:lpwstr>
  </property>
  <property fmtid="{D5CDD505-2E9C-101B-9397-08002B2CF9AE}" pid="4" name="MSIP_Label_fe9645ce-24f7-4fa7-847c-11dc6037a35a_Method">
    <vt:lpwstr>Standard</vt:lpwstr>
  </property>
  <property fmtid="{D5CDD505-2E9C-101B-9397-08002B2CF9AE}" pid="5" name="MSIP_Label_fe9645ce-24f7-4fa7-847c-11dc6037a35a_Name">
    <vt:lpwstr>(FRA) C-Confidentiel</vt:lpwstr>
  </property>
  <property fmtid="{D5CDD505-2E9C-101B-9397-08002B2CF9AE}" pid="6" name="MSIP_Label_fe9645ce-24f7-4fa7-847c-11dc6037a35a_SiteId">
    <vt:lpwstr>b9e9ed43-edf4-4755-925b-76f18f50dbe7</vt:lpwstr>
  </property>
  <property fmtid="{D5CDD505-2E9C-101B-9397-08002B2CF9AE}" pid="7" name="MSIP_Label_fe9645ce-24f7-4fa7-847c-11dc6037a35a_ActionId">
    <vt:lpwstr>3e5cd46a-bdf2-4450-b3b7-f35a797f29e0</vt:lpwstr>
  </property>
  <property fmtid="{D5CDD505-2E9C-101B-9397-08002B2CF9AE}" pid="8" name="MSIP_Label_fe9645ce-24f7-4fa7-847c-11dc6037a35a_ContentBits">
    <vt:lpwstr>0</vt:lpwstr>
  </property>
  <property fmtid="{D5CDD505-2E9C-101B-9397-08002B2CF9AE}" pid="9" name="MSIP_Label_fe9645ce-24f7-4fa7-847c-11dc6037a35a_Tag">
    <vt:lpwstr>10, 3, 0, 1</vt:lpwstr>
  </property>
  <property fmtid="{D5CDD505-2E9C-101B-9397-08002B2CF9AE}" pid="10" name="ContentTypeId">
    <vt:lpwstr>0x0101001AE25ADDDAC98D43B45461BA867E41CA</vt:lpwstr>
  </property>
  <property fmtid="{D5CDD505-2E9C-101B-9397-08002B2CF9AE}" pid="11" name="Marché">
    <vt:lpwstr/>
  </property>
  <property fmtid="{D5CDD505-2E9C-101B-9397-08002B2CF9AE}" pid="12" name="Type de document ANS">
    <vt:lpwstr/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Direction / Service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March_x00e9_">
    <vt:lpwstr/>
  </property>
  <property fmtid="{D5CDD505-2E9C-101B-9397-08002B2CF9AE}" pid="19" name="Direction_x0020__x002F__x0020_Service">
    <vt:lpwstr/>
  </property>
  <property fmtid="{D5CDD505-2E9C-101B-9397-08002B2CF9AE}" pid="20" name="Statut du document">
    <vt:lpwstr/>
  </property>
  <property fmtid="{D5CDD505-2E9C-101B-9397-08002B2CF9AE}" pid="21" name="Version_x0020_Applicative0">
    <vt:lpwstr/>
  </property>
  <property fmtid="{D5CDD505-2E9C-101B-9397-08002B2CF9AE}" pid="22" name="Type_x0020_de_x0020_document_x0020_ANS">
    <vt:lpwstr/>
  </property>
  <property fmtid="{D5CDD505-2E9C-101B-9397-08002B2CF9AE}" pid="23" name="Classification">
    <vt:lpwstr/>
  </property>
  <property fmtid="{D5CDD505-2E9C-101B-9397-08002B2CF9AE}" pid="24" name="Version Applicative0">
    <vt:lpwstr/>
  </property>
  <property fmtid="{D5CDD505-2E9C-101B-9397-08002B2CF9AE}" pid="25" name="Sort_x0020_Final_x0020__x0028_Archivage_x0029_1">
    <vt:lpwstr/>
  </property>
  <property fmtid="{D5CDD505-2E9C-101B-9397-08002B2CF9AE}" pid="26" name="Catégorie Documentaire">
    <vt:lpwstr/>
  </property>
  <property fmtid="{D5CDD505-2E9C-101B-9397-08002B2CF9AE}" pid="27" name="Prestataire_x0028_s_x0029_">
    <vt:lpwstr/>
  </property>
  <property fmtid="{D5CDD505-2E9C-101B-9397-08002B2CF9AE}" pid="28" name="Sort Final (Archivage)1">
    <vt:lpwstr/>
  </property>
  <property fmtid="{D5CDD505-2E9C-101B-9397-08002B2CF9AE}" pid="29" name="Prestataire(s)">
    <vt:lpwstr/>
  </property>
  <property fmtid="{D5CDD505-2E9C-101B-9397-08002B2CF9AE}" pid="30" name="Order">
    <vt:r8>1120000</vt:r8>
  </property>
  <property fmtid="{D5CDD505-2E9C-101B-9397-08002B2CF9AE}" pid="31" name="xd_ProgID">
    <vt:lpwstr/>
  </property>
  <property fmtid="{D5CDD505-2E9C-101B-9397-08002B2CF9AE}" pid="32" name="ComplianceAssetId">
    <vt:lpwstr/>
  </property>
  <property fmtid="{D5CDD505-2E9C-101B-9397-08002B2CF9AE}" pid="33" name="TemplateUrl">
    <vt:lpwstr/>
  </property>
  <property fmtid="{D5CDD505-2E9C-101B-9397-08002B2CF9AE}" pid="34" name="TriggerFlowInfo">
    <vt:lpwstr/>
  </property>
  <property fmtid="{D5CDD505-2E9C-101B-9397-08002B2CF9AE}" pid="35" name="xd_Signature">
    <vt:bool>false</vt:bool>
  </property>
</Properties>
</file>